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8504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李杨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850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(030865—008)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(030865—008)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(030865—008)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